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5F6" w:rsidRPr="00823E0A" w:rsidRDefault="00C705F6" w:rsidP="00C705F6">
      <w:pPr>
        <w:pStyle w:val="Heading2"/>
      </w:pPr>
      <w:bookmarkStart w:id="0" w:name="_GoBack"/>
      <w:r w:rsidRPr="00823E0A">
        <w:t>T-Private</w:t>
      </w:r>
    </w:p>
    <w:p w:rsidR="00C705F6" w:rsidRPr="00823E0A" w:rsidRDefault="00C705F6" w:rsidP="00C705F6">
      <w:pPr>
        <w:spacing w:after="0" w:line="240" w:lineRule="auto"/>
        <w:rPr>
          <w:bCs/>
          <w:sz w:val="16"/>
          <w:szCs w:val="24"/>
        </w:rPr>
      </w:pPr>
      <w:r w:rsidRPr="00823E0A">
        <w:rPr>
          <w:rStyle w:val="Style13ptBold"/>
          <w:b w:val="0"/>
          <w:szCs w:val="24"/>
        </w:rPr>
        <w:t xml:space="preserve">A. </w:t>
      </w:r>
      <w:r w:rsidRPr="00823E0A">
        <w:rPr>
          <w:rStyle w:val="Style13ptBold"/>
          <w:szCs w:val="24"/>
        </w:rPr>
        <w:t>Collins Dictionary defines private ownership</w:t>
      </w:r>
      <w:r w:rsidRPr="00823E0A">
        <w:rPr>
          <w:sz w:val="16"/>
          <w:szCs w:val="24"/>
        </w:rPr>
        <w:t xml:space="preserve">: "Definition of “private ownership”," No Publication, </w:t>
      </w:r>
      <w:hyperlink r:id="rId9" w:history="1">
        <w:r w:rsidRPr="00823E0A">
          <w:rPr>
            <w:rStyle w:val="Hyperlink"/>
            <w:sz w:val="16"/>
            <w:szCs w:val="24"/>
          </w:rPr>
          <w:t>http://www.collinsdictionary.com/dictionary/english/private-ownership</w:t>
        </w:r>
      </w:hyperlink>
      <w:r w:rsidRPr="00823E0A">
        <w:rPr>
          <w:sz w:val="16"/>
          <w:szCs w:val="24"/>
        </w:rPr>
        <w:t xml:space="preserve"> NP 1/14/16.</w:t>
      </w:r>
    </w:p>
    <w:p w:rsidR="00C705F6" w:rsidRPr="00823E0A" w:rsidRDefault="00C705F6" w:rsidP="00C705F6">
      <w:pPr>
        <w:spacing w:after="0" w:line="240" w:lineRule="auto"/>
        <w:rPr>
          <w:b/>
          <w:sz w:val="24"/>
          <w:szCs w:val="24"/>
          <w:u w:val="single"/>
        </w:rPr>
      </w:pPr>
      <w:proofErr w:type="gramStart"/>
      <w:r w:rsidRPr="00823E0A">
        <w:rPr>
          <w:b/>
          <w:sz w:val="24"/>
          <w:szCs w:val="24"/>
          <w:highlight w:val="cyan"/>
          <w:u w:val="single"/>
        </w:rPr>
        <w:t>the</w:t>
      </w:r>
      <w:proofErr w:type="gramEnd"/>
      <w:r w:rsidRPr="00823E0A">
        <w:rPr>
          <w:b/>
          <w:sz w:val="24"/>
          <w:szCs w:val="24"/>
          <w:highlight w:val="cyan"/>
          <w:u w:val="single"/>
        </w:rPr>
        <w:t xml:space="preserve"> fact of being owned by a private individual or organization, rather than</w:t>
      </w:r>
      <w:r w:rsidRPr="00823E0A">
        <w:rPr>
          <w:b/>
          <w:sz w:val="24"/>
          <w:szCs w:val="24"/>
          <w:u w:val="single"/>
        </w:rPr>
        <w:t xml:space="preserve"> by </w:t>
      </w:r>
      <w:r w:rsidRPr="00823E0A">
        <w:rPr>
          <w:b/>
          <w:sz w:val="24"/>
          <w:szCs w:val="24"/>
          <w:highlight w:val="cyan"/>
          <w:u w:val="single"/>
        </w:rPr>
        <w:t>the state or a public body</w:t>
      </w:r>
    </w:p>
    <w:p w:rsidR="00C705F6" w:rsidRPr="00823E0A" w:rsidRDefault="00C705F6" w:rsidP="00C705F6">
      <w:pPr>
        <w:spacing w:after="0" w:line="240" w:lineRule="auto"/>
        <w:rPr>
          <w:sz w:val="24"/>
          <w:szCs w:val="24"/>
        </w:rPr>
      </w:pPr>
      <w:r w:rsidRPr="00823E0A">
        <w:rPr>
          <w:sz w:val="24"/>
          <w:szCs w:val="24"/>
        </w:rPr>
        <w:t>B.</w:t>
      </w:r>
    </w:p>
    <w:p w:rsidR="00C705F6" w:rsidRPr="00823E0A" w:rsidRDefault="00C705F6" w:rsidP="00C705F6">
      <w:pPr>
        <w:spacing w:after="0" w:line="240" w:lineRule="auto"/>
        <w:rPr>
          <w:sz w:val="24"/>
          <w:szCs w:val="24"/>
        </w:rPr>
      </w:pPr>
      <w:r w:rsidRPr="00823E0A">
        <w:rPr>
          <w:sz w:val="24"/>
          <w:szCs w:val="24"/>
        </w:rPr>
        <w:t xml:space="preserve">1. Police are public </w:t>
      </w:r>
      <w:proofErr w:type="spellStart"/>
      <w:r w:rsidRPr="00823E0A">
        <w:rPr>
          <w:sz w:val="24"/>
          <w:szCs w:val="24"/>
        </w:rPr>
        <w:t>entitities</w:t>
      </w:r>
      <w:proofErr w:type="spellEnd"/>
    </w:p>
    <w:p w:rsidR="00C705F6" w:rsidRPr="00823E0A" w:rsidRDefault="00C705F6" w:rsidP="00C705F6">
      <w:pPr>
        <w:spacing w:after="0" w:line="240" w:lineRule="auto"/>
        <w:rPr>
          <w:sz w:val="16"/>
          <w:szCs w:val="24"/>
        </w:rPr>
      </w:pPr>
      <w:proofErr w:type="gramStart"/>
      <w:r w:rsidRPr="00823E0A">
        <w:rPr>
          <w:rStyle w:val="Style13ptBold"/>
          <w:szCs w:val="24"/>
        </w:rPr>
        <w:t>Merriam Webster clarifies the definition of public: </w:t>
      </w:r>
      <w:r w:rsidRPr="00823E0A">
        <w:rPr>
          <w:sz w:val="16"/>
          <w:szCs w:val="24"/>
        </w:rPr>
        <w:t xml:space="preserve">"Definition of PUBLIC," No Publication, </w:t>
      </w:r>
      <w:hyperlink r:id="rId10" w:history="1">
        <w:r w:rsidRPr="00823E0A">
          <w:rPr>
            <w:rStyle w:val="Hyperlink"/>
            <w:sz w:val="16"/>
            <w:szCs w:val="24"/>
          </w:rPr>
          <w:t>http://www.merriam-webster.com/dictionary/public</w:t>
        </w:r>
      </w:hyperlink>
      <w:r w:rsidRPr="00823E0A">
        <w:rPr>
          <w:sz w:val="16"/>
          <w:szCs w:val="24"/>
        </w:rPr>
        <w:t xml:space="preserve"> NP 1/14/16.</w:t>
      </w:r>
      <w:proofErr w:type="gramEnd"/>
    </w:p>
    <w:p w:rsidR="00C705F6" w:rsidRPr="00823E0A" w:rsidRDefault="00C705F6" w:rsidP="00C705F6">
      <w:pPr>
        <w:spacing w:after="0" w:line="240" w:lineRule="auto"/>
        <w:rPr>
          <w:b/>
          <w:sz w:val="24"/>
          <w:szCs w:val="24"/>
          <w:u w:val="single"/>
        </w:rPr>
      </w:pPr>
      <w:proofErr w:type="gramStart"/>
      <w:r w:rsidRPr="00823E0A">
        <w:rPr>
          <w:sz w:val="24"/>
          <w:szCs w:val="24"/>
        </w:rPr>
        <w:t>b</w:t>
      </w:r>
      <w:proofErr w:type="gramEnd"/>
      <w:r w:rsidRPr="00823E0A">
        <w:rPr>
          <w:sz w:val="24"/>
          <w:szCs w:val="24"/>
        </w:rPr>
        <w:t xml:space="preserve"> :  </w:t>
      </w:r>
      <w:r w:rsidRPr="00823E0A">
        <w:rPr>
          <w:b/>
          <w:sz w:val="24"/>
          <w:szCs w:val="24"/>
          <w:highlight w:val="cyan"/>
          <w:u w:val="single"/>
        </w:rPr>
        <w:t>of or relating to</w:t>
      </w:r>
      <w:r w:rsidRPr="00823E0A">
        <w:rPr>
          <w:b/>
          <w:sz w:val="24"/>
          <w:szCs w:val="24"/>
          <w:u w:val="single"/>
        </w:rPr>
        <w:t xml:space="preserve"> a </w:t>
      </w:r>
      <w:r w:rsidRPr="00823E0A">
        <w:rPr>
          <w:b/>
          <w:sz w:val="24"/>
          <w:szCs w:val="24"/>
          <w:highlight w:val="cyan"/>
          <w:u w:val="single"/>
        </w:rPr>
        <w:t>government</w:t>
      </w:r>
    </w:p>
    <w:p w:rsidR="00C705F6" w:rsidRPr="00823E0A" w:rsidRDefault="00C705F6" w:rsidP="00C705F6">
      <w:pPr>
        <w:spacing w:after="0" w:line="240" w:lineRule="auto"/>
        <w:rPr>
          <w:sz w:val="24"/>
          <w:szCs w:val="24"/>
        </w:rPr>
      </w:pPr>
      <w:r w:rsidRPr="00823E0A">
        <w:rPr>
          <w:sz w:val="24"/>
          <w:szCs w:val="24"/>
        </w:rPr>
        <w:t>The police are a public entity:</w:t>
      </w:r>
    </w:p>
    <w:p w:rsidR="00C705F6" w:rsidRPr="00823E0A" w:rsidRDefault="00C705F6" w:rsidP="00C705F6">
      <w:pPr>
        <w:spacing w:after="0" w:line="240" w:lineRule="auto"/>
        <w:rPr>
          <w:rStyle w:val="Style13ptBold"/>
          <w:b w:val="0"/>
          <w:szCs w:val="24"/>
        </w:rPr>
      </w:pPr>
      <w:proofErr w:type="gramStart"/>
      <w:r w:rsidRPr="00823E0A">
        <w:rPr>
          <w:rStyle w:val="Style13ptBold"/>
          <w:szCs w:val="24"/>
        </w:rPr>
        <w:t xml:space="preserve">Merriam Webster defines police: </w:t>
      </w:r>
      <w:r w:rsidRPr="00823E0A">
        <w:rPr>
          <w:rStyle w:val="Style13ptBold"/>
          <w:b w:val="0"/>
          <w:szCs w:val="24"/>
        </w:rPr>
        <w:t xml:space="preserve">"Definition of POLICE," No Publication, </w:t>
      </w:r>
      <w:hyperlink r:id="rId11" w:history="1">
        <w:proofErr w:type="gramEnd"/>
        <w:r w:rsidRPr="00823E0A">
          <w:rPr>
            <w:rStyle w:val="Hyperlink"/>
            <w:sz w:val="16"/>
            <w:szCs w:val="24"/>
          </w:rPr>
          <w:t>http://www.merriam-webster</w:t>
        </w:r>
        <w:r w:rsidRPr="00823E0A">
          <w:rPr>
            <w:rStyle w:val="Hyperlink"/>
            <w:sz w:val="16"/>
            <w:szCs w:val="24"/>
          </w:rPr>
          <w:t>.</w:t>
        </w:r>
        <w:r w:rsidRPr="00823E0A">
          <w:rPr>
            <w:rStyle w:val="Hyperlink"/>
            <w:sz w:val="16"/>
            <w:szCs w:val="24"/>
          </w:rPr>
          <w:t>com/dictionary/police</w:t>
        </w:r>
        <w:proofErr w:type="gramStart"/>
      </w:hyperlink>
      <w:r w:rsidRPr="00823E0A">
        <w:rPr>
          <w:rStyle w:val="Style13ptBold"/>
          <w:b w:val="0"/>
          <w:szCs w:val="24"/>
        </w:rPr>
        <w:t xml:space="preserve"> NP 1/14/16.</w:t>
      </w:r>
      <w:proofErr w:type="gramEnd"/>
    </w:p>
    <w:p w:rsidR="00C705F6" w:rsidRPr="00823E0A" w:rsidRDefault="00C705F6" w:rsidP="00C705F6">
      <w:pPr>
        <w:spacing w:after="0" w:line="240" w:lineRule="auto"/>
        <w:rPr>
          <w:b/>
          <w:sz w:val="24"/>
          <w:szCs w:val="24"/>
          <w:highlight w:val="cyan"/>
          <w:u w:val="single"/>
        </w:rPr>
      </w:pPr>
      <w:proofErr w:type="gramStart"/>
      <w:r w:rsidRPr="00823E0A">
        <w:rPr>
          <w:sz w:val="24"/>
          <w:szCs w:val="24"/>
        </w:rPr>
        <w:t>a</w:t>
      </w:r>
      <w:proofErr w:type="gramEnd"/>
      <w:r w:rsidRPr="00823E0A">
        <w:rPr>
          <w:sz w:val="24"/>
          <w:szCs w:val="24"/>
        </w:rPr>
        <w:t xml:space="preserve"> :  </w:t>
      </w:r>
      <w:r w:rsidRPr="00823E0A">
        <w:rPr>
          <w:b/>
          <w:sz w:val="24"/>
          <w:szCs w:val="24"/>
          <w:highlight w:val="cyan"/>
          <w:u w:val="single"/>
        </w:rPr>
        <w:t>the department of government concerned</w:t>
      </w:r>
      <w:r w:rsidRPr="00823E0A">
        <w:rPr>
          <w:b/>
          <w:sz w:val="24"/>
          <w:szCs w:val="24"/>
          <w:u w:val="single"/>
        </w:rPr>
        <w:t xml:space="preserve"> primarily </w:t>
      </w:r>
      <w:r w:rsidRPr="00823E0A">
        <w:rPr>
          <w:b/>
          <w:sz w:val="24"/>
          <w:szCs w:val="24"/>
          <w:highlight w:val="cyan"/>
          <w:u w:val="single"/>
        </w:rPr>
        <w:t>with maintenance of public order, safety, and health and enforcement of laws</w:t>
      </w:r>
      <w:r w:rsidRPr="00823E0A">
        <w:rPr>
          <w:b/>
          <w:sz w:val="24"/>
          <w:szCs w:val="24"/>
          <w:u w:val="single"/>
        </w:rPr>
        <w:t xml:space="preserve"> and possessing executive, judicial, and legislative powers </w:t>
      </w:r>
      <w:r w:rsidRPr="00823E0A">
        <w:rPr>
          <w:sz w:val="24"/>
          <w:szCs w:val="24"/>
        </w:rPr>
        <w:t xml:space="preserve">b :  </w:t>
      </w:r>
      <w:r w:rsidRPr="00823E0A">
        <w:rPr>
          <w:b/>
          <w:sz w:val="24"/>
          <w:szCs w:val="24"/>
          <w:u w:val="single"/>
        </w:rPr>
        <w:t xml:space="preserve">the department of government charged with prevention, detection, </w:t>
      </w:r>
      <w:r w:rsidRPr="00823E0A">
        <w:rPr>
          <w:b/>
          <w:sz w:val="24"/>
          <w:szCs w:val="24"/>
          <w:highlight w:val="cyan"/>
          <w:u w:val="single"/>
        </w:rPr>
        <w:t>and prosecution of public nuisances and crimes</w:t>
      </w:r>
    </w:p>
    <w:p w:rsidR="00C705F6" w:rsidRPr="00823E0A" w:rsidRDefault="00C705F6" w:rsidP="00C705F6">
      <w:pPr>
        <w:spacing w:after="0" w:line="240" w:lineRule="auto"/>
        <w:rPr>
          <w:sz w:val="24"/>
          <w:szCs w:val="24"/>
        </w:rPr>
      </w:pPr>
      <w:r w:rsidRPr="00823E0A">
        <w:rPr>
          <w:sz w:val="24"/>
          <w:szCs w:val="24"/>
        </w:rPr>
        <w:t xml:space="preserve">2. People can still privately own guns in your world, e.g. by choosing not to be a police officer, they only conditionally give up their right to possess handguns </w:t>
      </w:r>
    </w:p>
    <w:p w:rsidR="00C705F6" w:rsidRPr="00823E0A" w:rsidRDefault="00C705F6" w:rsidP="00C705F6">
      <w:pPr>
        <w:tabs>
          <w:tab w:val="left" w:pos="1530"/>
        </w:tabs>
        <w:spacing w:after="0" w:line="240" w:lineRule="auto"/>
        <w:rPr>
          <w:sz w:val="24"/>
          <w:szCs w:val="24"/>
        </w:rPr>
      </w:pPr>
      <w:r w:rsidRPr="00823E0A">
        <w:rPr>
          <w:sz w:val="24"/>
          <w:szCs w:val="24"/>
        </w:rPr>
        <w:t xml:space="preserve">3. At best, the </w:t>
      </w:r>
      <w:proofErr w:type="spellStart"/>
      <w:r w:rsidRPr="00823E0A">
        <w:rPr>
          <w:sz w:val="24"/>
          <w:szCs w:val="24"/>
        </w:rPr>
        <w:t>aff</w:t>
      </w:r>
      <w:proofErr w:type="spellEnd"/>
      <w:r w:rsidRPr="00823E0A">
        <w:rPr>
          <w:sz w:val="24"/>
          <w:szCs w:val="24"/>
        </w:rPr>
        <w:t xml:space="preserve"> is extra-topical since it prevents usage of weapons for governmental purposes, in additional to banning personal ownership</w:t>
      </w:r>
    </w:p>
    <w:p w:rsidR="00C705F6" w:rsidRPr="00823E0A" w:rsidRDefault="00C705F6" w:rsidP="00C705F6">
      <w:pPr>
        <w:spacing w:after="0" w:line="240" w:lineRule="auto"/>
        <w:rPr>
          <w:sz w:val="24"/>
          <w:szCs w:val="24"/>
        </w:rPr>
      </w:pPr>
      <w:r w:rsidRPr="00823E0A">
        <w:rPr>
          <w:sz w:val="24"/>
          <w:szCs w:val="24"/>
        </w:rPr>
        <w:t>C.</w:t>
      </w:r>
    </w:p>
    <w:p w:rsidR="00C705F6" w:rsidRPr="00823E0A" w:rsidRDefault="00C705F6" w:rsidP="00C705F6">
      <w:pPr>
        <w:spacing w:after="0" w:line="240" w:lineRule="auto"/>
        <w:rPr>
          <w:sz w:val="24"/>
          <w:szCs w:val="24"/>
        </w:rPr>
      </w:pPr>
      <w:r w:rsidRPr="00823E0A">
        <w:rPr>
          <w:b/>
          <w:sz w:val="24"/>
          <w:szCs w:val="24"/>
        </w:rPr>
        <w:t xml:space="preserve">1. Limits: </w:t>
      </w:r>
      <w:r w:rsidRPr="00823E0A">
        <w:rPr>
          <w:sz w:val="24"/>
          <w:szCs w:val="24"/>
        </w:rPr>
        <w:t xml:space="preserve">private ownership’s germane to individuals, regulating usage of guns by any public body. This kills limits – a) there’s a huge number of subsections of the government, </w:t>
      </w:r>
    </w:p>
    <w:p w:rsidR="00C705F6" w:rsidRPr="00823E0A" w:rsidRDefault="00C705F6" w:rsidP="00C705F6">
      <w:pPr>
        <w:spacing w:after="0" w:line="240" w:lineRule="auto"/>
        <w:rPr>
          <w:sz w:val="24"/>
          <w:szCs w:val="24"/>
        </w:rPr>
      </w:pPr>
      <w:r w:rsidRPr="00823E0A">
        <w:rPr>
          <w:sz w:val="24"/>
          <w:szCs w:val="24"/>
        </w:rPr>
        <w:t>—</w:t>
      </w:r>
      <w:proofErr w:type="gramStart"/>
      <w:r w:rsidRPr="00823E0A">
        <w:rPr>
          <w:sz w:val="24"/>
          <w:szCs w:val="24"/>
        </w:rPr>
        <w:t>if</w:t>
      </w:r>
      <w:proofErr w:type="gramEnd"/>
      <w:r w:rsidRPr="00823E0A">
        <w:rPr>
          <w:sz w:val="24"/>
          <w:szCs w:val="24"/>
        </w:rPr>
        <w:t xml:space="preserve"> we can defend any of the infinite public bodies or organization, </w:t>
      </w:r>
      <w:proofErr w:type="spellStart"/>
      <w:r w:rsidRPr="00823E0A">
        <w:rPr>
          <w:sz w:val="24"/>
          <w:szCs w:val="24"/>
        </w:rPr>
        <w:t>aff</w:t>
      </w:r>
      <w:proofErr w:type="spellEnd"/>
      <w:r w:rsidRPr="00823E0A">
        <w:rPr>
          <w:sz w:val="24"/>
          <w:szCs w:val="24"/>
        </w:rPr>
        <w:t xml:space="preserve"> ground explodes, b) inter-government regulations are difficult to enforce since there’s no common lit on disarming government bodies since governments generally enforce laws. Limits are key to equal engagement and education – a) there’s otherwise no pre-round division for prep so we can’t engage, b) unlimited topics means </w:t>
      </w:r>
      <w:proofErr w:type="spellStart"/>
      <w:r w:rsidRPr="00823E0A">
        <w:rPr>
          <w:sz w:val="24"/>
          <w:szCs w:val="24"/>
        </w:rPr>
        <w:t>aff</w:t>
      </w:r>
      <w:proofErr w:type="spellEnd"/>
      <w:r w:rsidRPr="00823E0A">
        <w:rPr>
          <w:sz w:val="24"/>
          <w:szCs w:val="24"/>
        </w:rPr>
        <w:t xml:space="preserve"> always win since I must prep infinite issues but you prep one. Limits link turns your role of the ballot arguments. 1) </w:t>
      </w:r>
      <w:proofErr w:type="gramStart"/>
      <w:r w:rsidRPr="00823E0A">
        <w:rPr>
          <w:sz w:val="24"/>
          <w:szCs w:val="24"/>
        </w:rPr>
        <w:t>we’ll</w:t>
      </w:r>
      <w:proofErr w:type="gramEnd"/>
      <w:r w:rsidRPr="00823E0A">
        <w:rPr>
          <w:sz w:val="24"/>
          <w:szCs w:val="24"/>
        </w:rPr>
        <w:t xml:space="preserve"> have highest quality discussions if we engage each other, 2) otherwise we’ll bastardize issues for future understanding, since we wont have legitimate evidence, which leads to ruse of solvency. This outweighs - 1) it prevents abstraction since we understand reality, 2) it leads to armchair activism since we believe we’ve solved problems, which outweighs on scope and longevity since we won’t solve other, future problems</w:t>
      </w:r>
    </w:p>
    <w:p w:rsidR="00C705F6" w:rsidRPr="00823E0A" w:rsidRDefault="00C705F6" w:rsidP="00C705F6">
      <w:pPr>
        <w:spacing w:after="0" w:line="240" w:lineRule="auto"/>
        <w:rPr>
          <w:rFonts w:eastAsia="Times New Roman"/>
          <w:sz w:val="24"/>
          <w:szCs w:val="24"/>
        </w:rPr>
      </w:pPr>
      <w:r w:rsidRPr="00823E0A">
        <w:rPr>
          <w:rFonts w:eastAsia="Times New Roman"/>
          <w:b/>
          <w:sz w:val="24"/>
          <w:szCs w:val="24"/>
        </w:rPr>
        <w:t xml:space="preserve">2. Substantive education- </w:t>
      </w:r>
      <w:r w:rsidRPr="00823E0A">
        <w:rPr>
          <w:rFonts w:eastAsia="Times New Roman"/>
          <w:sz w:val="24"/>
          <w:szCs w:val="24"/>
        </w:rPr>
        <w:t>you kill it: a) focus on individual rights is most relevant since it influences our personal decisions to carry guns, which co-opts your role of the ballot arguments, b) handgun bans aren’t discussed for police or government officials who are authorized to use a litany of weapons, but handguns are prominent in murders, and most prevalent since they’re carried concealed, which means there’s greatest clash and literature, which maximizes education and is key to equal engagement</w:t>
      </w:r>
    </w:p>
    <w:p w:rsidR="00C705F6" w:rsidRPr="00823E0A" w:rsidRDefault="00C705F6" w:rsidP="00C705F6">
      <w:pPr>
        <w:spacing w:after="0" w:line="240" w:lineRule="auto"/>
        <w:rPr>
          <w:rFonts w:eastAsia="Times New Roman"/>
          <w:sz w:val="24"/>
          <w:szCs w:val="24"/>
        </w:rPr>
      </w:pPr>
      <w:r w:rsidRPr="00823E0A">
        <w:rPr>
          <w:rFonts w:eastAsia="Times New Roman"/>
          <w:sz w:val="24"/>
          <w:szCs w:val="24"/>
        </w:rPr>
        <w:t xml:space="preserve">Thus, a focus on the individual gives us the best forum for education. Topical version of the </w:t>
      </w:r>
      <w:proofErr w:type="spellStart"/>
      <w:r w:rsidRPr="00823E0A">
        <w:rPr>
          <w:rFonts w:eastAsia="Times New Roman"/>
          <w:sz w:val="24"/>
          <w:szCs w:val="24"/>
        </w:rPr>
        <w:t>aff</w:t>
      </w:r>
      <w:proofErr w:type="spellEnd"/>
      <w:r w:rsidRPr="00823E0A">
        <w:rPr>
          <w:rFonts w:eastAsia="Times New Roman"/>
          <w:sz w:val="24"/>
          <w:szCs w:val="24"/>
        </w:rPr>
        <w:t xml:space="preserve"> solves </w:t>
      </w:r>
      <w:proofErr w:type="spellStart"/>
      <w:proofErr w:type="gramStart"/>
      <w:r w:rsidRPr="00823E0A">
        <w:rPr>
          <w:rFonts w:eastAsia="Times New Roman"/>
          <w:sz w:val="24"/>
          <w:szCs w:val="24"/>
        </w:rPr>
        <w:t>disads</w:t>
      </w:r>
      <w:proofErr w:type="spellEnd"/>
      <w:r w:rsidRPr="00823E0A">
        <w:rPr>
          <w:rFonts w:eastAsia="Times New Roman"/>
          <w:sz w:val="24"/>
          <w:szCs w:val="24"/>
        </w:rPr>
        <w:t xml:space="preserve">  to</w:t>
      </w:r>
      <w:proofErr w:type="gramEnd"/>
      <w:r w:rsidRPr="00823E0A">
        <w:rPr>
          <w:rFonts w:eastAsia="Times New Roman"/>
          <w:sz w:val="24"/>
          <w:szCs w:val="24"/>
        </w:rPr>
        <w:t xml:space="preserve"> theory –y our sole intent was to prevent engagement– a) read a whole-res plan and say it spills over to limits on police gun ownership, b) ban ownership and garner advantages for why off-duty officers shouldn’t have guns. </w:t>
      </w:r>
    </w:p>
    <w:p w:rsidR="00C705F6" w:rsidRPr="00823E0A" w:rsidRDefault="00C705F6" w:rsidP="00C705F6">
      <w:pPr>
        <w:rPr>
          <w:sz w:val="24"/>
          <w:szCs w:val="24"/>
        </w:rPr>
      </w:pPr>
      <w:r w:rsidRPr="00823E0A">
        <w:rPr>
          <w:b/>
          <w:sz w:val="24"/>
          <w:szCs w:val="24"/>
        </w:rPr>
        <w:t xml:space="preserve">3. </w:t>
      </w:r>
      <w:proofErr w:type="spellStart"/>
      <w:r w:rsidRPr="00823E0A">
        <w:rPr>
          <w:b/>
          <w:sz w:val="24"/>
          <w:szCs w:val="24"/>
        </w:rPr>
        <w:t>Textuality</w:t>
      </w:r>
      <w:proofErr w:type="spellEnd"/>
      <w:r w:rsidRPr="00823E0A">
        <w:rPr>
          <w:sz w:val="24"/>
          <w:szCs w:val="24"/>
        </w:rPr>
        <w:t xml:space="preserve"> - you can’t vote on non-topical </w:t>
      </w:r>
      <w:proofErr w:type="spellStart"/>
      <w:r w:rsidRPr="00823E0A">
        <w:rPr>
          <w:sz w:val="24"/>
          <w:szCs w:val="24"/>
        </w:rPr>
        <w:t>affs</w:t>
      </w:r>
      <w:proofErr w:type="spellEnd"/>
      <w:r w:rsidRPr="00823E0A">
        <w:rPr>
          <w:sz w:val="24"/>
          <w:szCs w:val="24"/>
        </w:rPr>
        <w:t xml:space="preserve"> since you have to vote for the better debater, which constrains you to the res- to affirm means “</w:t>
      </w:r>
      <w:r w:rsidRPr="00823E0A">
        <w:rPr>
          <w:b/>
          <w:sz w:val="24"/>
          <w:szCs w:val="24"/>
          <w:u w:val="single"/>
        </w:rPr>
        <w:t>to say that something is true.</w:t>
      </w:r>
      <w:r w:rsidRPr="00823E0A">
        <w:rPr>
          <w:sz w:val="24"/>
          <w:szCs w:val="24"/>
        </w:rPr>
        <w:t>”</w:t>
      </w:r>
      <w:r w:rsidRPr="00823E0A">
        <w:rPr>
          <w:rStyle w:val="FootnoteReference"/>
          <w:sz w:val="24"/>
          <w:szCs w:val="24"/>
        </w:rPr>
        <w:footnoteReference w:id="1"/>
      </w:r>
      <w:r w:rsidRPr="00823E0A">
        <w:rPr>
          <w:sz w:val="24"/>
          <w:szCs w:val="24"/>
        </w:rPr>
        <w:t xml:space="preserve"> </w:t>
      </w:r>
      <w:proofErr w:type="spellStart"/>
      <w:r w:rsidRPr="00823E0A">
        <w:rPr>
          <w:sz w:val="24"/>
          <w:szCs w:val="24"/>
        </w:rPr>
        <w:t>Textuality’s</w:t>
      </w:r>
      <w:proofErr w:type="spellEnd"/>
      <w:r w:rsidRPr="00823E0A">
        <w:rPr>
          <w:sz w:val="24"/>
          <w:szCs w:val="24"/>
        </w:rPr>
        <w:t xml:space="preserve"> a constraint on all standards: - a) the resolution wouldn’t be on the ballot if the judge wasn’t expected to consider it, so my interpretation of the judge’s role’s most probable b) it’s the only resolvable interpretation – debaters lose and win arguments, the res is the only way to determine which ones implicate the ballot c) </w:t>
      </w:r>
      <w:proofErr w:type="spellStart"/>
      <w:r w:rsidRPr="00823E0A">
        <w:rPr>
          <w:sz w:val="24"/>
          <w:szCs w:val="24"/>
        </w:rPr>
        <w:t>Aff</w:t>
      </w:r>
      <w:proofErr w:type="spellEnd"/>
      <w:r w:rsidRPr="00823E0A">
        <w:rPr>
          <w:sz w:val="24"/>
          <w:szCs w:val="24"/>
        </w:rPr>
        <w:t xml:space="preserve"> gets the power to fiat from the word ‘resolved’ in the resolution – they don’t get access to post fiat offense about the government taking non-T actions, d) everyone has access to interpretations of a fixed statement so it generates the most predictable limits, which is key to ability to equally prepared. e) </w:t>
      </w:r>
      <w:proofErr w:type="gramStart"/>
      <w:r w:rsidRPr="00823E0A">
        <w:rPr>
          <w:sz w:val="24"/>
          <w:szCs w:val="24"/>
        </w:rPr>
        <w:t>reasons</w:t>
      </w:r>
      <w:proofErr w:type="gramEnd"/>
      <w:r w:rsidRPr="00823E0A">
        <w:rPr>
          <w:sz w:val="24"/>
          <w:szCs w:val="24"/>
        </w:rPr>
        <w:t xml:space="preserve"> </w:t>
      </w:r>
      <w:r w:rsidRPr="00823E0A">
        <w:rPr>
          <w:i/>
          <w:sz w:val="24"/>
          <w:szCs w:val="24"/>
        </w:rPr>
        <w:t>this</w:t>
      </w:r>
      <w:r w:rsidRPr="00823E0A">
        <w:rPr>
          <w:sz w:val="24"/>
          <w:szCs w:val="24"/>
        </w:rPr>
        <w:t xml:space="preserve"> text is bad are reasons to </w:t>
      </w:r>
      <w:proofErr w:type="spellStart"/>
      <w:r w:rsidRPr="00823E0A">
        <w:rPr>
          <w:sz w:val="24"/>
          <w:szCs w:val="24"/>
        </w:rPr>
        <w:t>petititon</w:t>
      </w:r>
      <w:proofErr w:type="spellEnd"/>
      <w:r w:rsidRPr="00823E0A">
        <w:rPr>
          <w:sz w:val="24"/>
          <w:szCs w:val="24"/>
        </w:rPr>
        <w:t xml:space="preserve"> to change the topic, not to avoid debating it</w:t>
      </w:r>
    </w:p>
    <w:p w:rsidR="00C705F6" w:rsidRPr="00823E0A" w:rsidRDefault="00C705F6" w:rsidP="00C705F6">
      <w:pPr>
        <w:spacing w:after="0" w:line="240" w:lineRule="auto"/>
        <w:rPr>
          <w:sz w:val="24"/>
          <w:szCs w:val="24"/>
        </w:rPr>
      </w:pPr>
    </w:p>
    <w:p w:rsidR="00E42E4C" w:rsidRPr="00F601E6" w:rsidRDefault="00E42E4C" w:rsidP="00F601E6"/>
    <w:bookmarkEnd w:id="0"/>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5F6" w:rsidRDefault="00C705F6" w:rsidP="00C705F6">
      <w:pPr>
        <w:spacing w:after="0" w:line="240" w:lineRule="auto"/>
      </w:pPr>
      <w:r>
        <w:separator/>
      </w:r>
    </w:p>
  </w:endnote>
  <w:endnote w:type="continuationSeparator" w:id="0">
    <w:p w:rsidR="00C705F6" w:rsidRDefault="00C705F6" w:rsidP="00C70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altName w:val="Times New Roman"/>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5F6" w:rsidRDefault="00C705F6" w:rsidP="00C705F6">
      <w:pPr>
        <w:spacing w:after="0" w:line="240" w:lineRule="auto"/>
      </w:pPr>
      <w:r>
        <w:separator/>
      </w:r>
    </w:p>
  </w:footnote>
  <w:footnote w:type="continuationSeparator" w:id="0">
    <w:p w:rsidR="00C705F6" w:rsidRDefault="00C705F6" w:rsidP="00C705F6">
      <w:pPr>
        <w:spacing w:after="0" w:line="240" w:lineRule="auto"/>
      </w:pPr>
      <w:r>
        <w:continuationSeparator/>
      </w:r>
    </w:p>
  </w:footnote>
  <w:footnote w:id="1">
    <w:p w:rsidR="00C705F6" w:rsidRDefault="00C705F6" w:rsidP="00C705F6">
      <w:pPr>
        <w:pStyle w:val="FootnoteText"/>
      </w:pPr>
      <w:r>
        <w:rPr>
          <w:rStyle w:val="FootnoteReference"/>
        </w:rPr>
        <w:footnoteRef/>
      </w:r>
      <w:r>
        <w:t xml:space="preserve"> Merriam Webster Dictionary, “affirm”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705F6"/>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6DCC"/>
    <w:rsid w:val="00C57075"/>
    <w:rsid w:val="00C705F6"/>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C705F6"/>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uiPriority w:val="9"/>
    <w:qFormat/>
    <w:rsid w:val="00C705F6"/>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ascii="Georgia" w:eastAsiaTheme="majorEastAsia" w:hAnsi="Georgia" w:cstheme="majorBidi"/>
      <w:b/>
      <w:bCs/>
      <w:sz w:val="52"/>
      <w:szCs w:val="32"/>
    </w:rPr>
  </w:style>
  <w:style w:type="paragraph" w:styleId="Heading2">
    <w:name w:val="heading 2"/>
    <w:aliases w:val="Hat"/>
    <w:basedOn w:val="Normal"/>
    <w:next w:val="Normal"/>
    <w:link w:val="Heading2Char"/>
    <w:uiPriority w:val="1"/>
    <w:unhideWhenUsed/>
    <w:qFormat/>
    <w:rsid w:val="00C705F6"/>
    <w:pPr>
      <w:keepNext/>
      <w:keepLines/>
      <w:pageBreakBefore/>
      <w:spacing w:before="480" w:after="0" w:line="240" w:lineRule="auto"/>
      <w:jc w:val="center"/>
      <w:outlineLvl w:val="1"/>
    </w:pPr>
    <w:rPr>
      <w:rFonts w:ascii="Georgia" w:eastAsiaTheme="majorEastAsia" w:hAnsi="Georgia" w:cstheme="majorBidi"/>
      <w:b/>
      <w:bCs/>
      <w:sz w:val="44"/>
      <w:szCs w:val="44"/>
      <w:u w:val="double"/>
    </w:rPr>
  </w:style>
  <w:style w:type="paragraph" w:styleId="Heading3">
    <w:name w:val="heading 3"/>
    <w:aliases w:val="Block"/>
    <w:basedOn w:val="Normal"/>
    <w:next w:val="Normal"/>
    <w:link w:val="Heading3Char"/>
    <w:uiPriority w:val="9"/>
    <w:unhideWhenUsed/>
    <w:qFormat/>
    <w:rsid w:val="00C705F6"/>
    <w:pPr>
      <w:keepNext/>
      <w:keepLines/>
      <w:pageBreakBefore/>
      <w:spacing w:before="200" w:after="0" w:line="240" w:lineRule="auto"/>
      <w:jc w:val="center"/>
      <w:outlineLvl w:val="2"/>
    </w:pPr>
    <w:rPr>
      <w:rFonts w:ascii="Georgia" w:eastAsiaTheme="majorEastAsia" w:hAnsi="Georgia" w:cstheme="majorBidi"/>
      <w:b/>
      <w:bCs/>
      <w:sz w:val="32"/>
      <w:szCs w:val="32"/>
      <w:u w:val="single"/>
    </w:rPr>
  </w:style>
  <w:style w:type="paragraph" w:styleId="Heading4">
    <w:name w:val="heading 4"/>
    <w:aliases w:val="Tag"/>
    <w:basedOn w:val="Normal"/>
    <w:next w:val="Normal"/>
    <w:link w:val="Heading4Char"/>
    <w:uiPriority w:val="9"/>
    <w:unhideWhenUsed/>
    <w:qFormat/>
    <w:rsid w:val="00C705F6"/>
    <w:pPr>
      <w:keepNext/>
      <w:keepLines/>
      <w:spacing w:before="200" w:after="0" w:line="240" w:lineRule="auto"/>
      <w:outlineLvl w:val="3"/>
    </w:pPr>
    <w:rPr>
      <w:rFonts w:ascii="Georgia" w:eastAsiaTheme="majorEastAsia" w:hAnsi="Georgia" w:cstheme="majorBidi"/>
      <w:b/>
      <w:bCs/>
      <w:sz w:val="24"/>
      <w:szCs w:val="26"/>
    </w:rPr>
  </w:style>
  <w:style w:type="character" w:default="1" w:styleId="DefaultParagraphFont">
    <w:name w:val="Default Paragraph Font"/>
    <w:uiPriority w:val="1"/>
    <w:semiHidden/>
    <w:unhideWhenUsed/>
    <w:rsid w:val="00C705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05F6"/>
  </w:style>
  <w:style w:type="character" w:customStyle="1" w:styleId="Heading1Char">
    <w:name w:val="Heading 1 Char"/>
    <w:aliases w:val="Pocket Char"/>
    <w:basedOn w:val="DefaultParagraphFont"/>
    <w:link w:val="Heading1"/>
    <w:uiPriority w:val="9"/>
    <w:rsid w:val="00C705F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1"/>
    <w:rsid w:val="00C705F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705F6"/>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C705F6"/>
    <w:rPr>
      <w:rFonts w:ascii="Georgia" w:eastAsiaTheme="majorEastAsia" w:hAnsi="Georgia" w:cstheme="majorBidi"/>
      <w:b/>
      <w:bCs/>
      <w:szCs w:val="26"/>
    </w:rPr>
  </w:style>
  <w:style w:type="character" w:customStyle="1" w:styleId="Style13ptBold">
    <w:name w:val="Style 13 pt Bold"/>
    <w:aliases w:val="Cite"/>
    <w:basedOn w:val="DefaultParagraphFont"/>
    <w:uiPriority w:val="1"/>
    <w:qFormat/>
    <w:rsid w:val="00C705F6"/>
    <w:rPr>
      <w:b/>
      <w:sz w:val="24"/>
      <w:u w:val="single"/>
    </w:rPr>
  </w:style>
  <w:style w:type="character" w:customStyle="1" w:styleId="StyleUnderline">
    <w:name w:val="Style Underline"/>
    <w:aliases w:val="Underline"/>
    <w:basedOn w:val="DefaultParagraphFont"/>
    <w:uiPriority w:val="1"/>
    <w:qFormat/>
    <w:rsid w:val="00C705F6"/>
    <w:rPr>
      <w:b/>
      <w:sz w:val="24"/>
      <w:u w:val="single"/>
    </w:rPr>
  </w:style>
  <w:style w:type="character" w:styleId="Emphasis">
    <w:name w:val="Emphasis"/>
    <w:basedOn w:val="DefaultParagraphFont"/>
    <w:uiPriority w:val="20"/>
    <w:qFormat/>
    <w:rsid w:val="00C705F6"/>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C705F6"/>
    <w:rPr>
      <w:color w:val="auto"/>
      <w:u w:val="none"/>
    </w:rPr>
  </w:style>
  <w:style w:type="character" w:styleId="Hyperlink">
    <w:name w:val="Hyperlink"/>
    <w:basedOn w:val="DefaultParagraphFont"/>
    <w:uiPriority w:val="99"/>
    <w:unhideWhenUsed/>
    <w:rsid w:val="00C705F6"/>
    <w:rPr>
      <w:color w:val="auto"/>
      <w:u w:val="none"/>
    </w:rPr>
  </w:style>
  <w:style w:type="paragraph" w:styleId="DocumentMap">
    <w:name w:val="Document Map"/>
    <w:basedOn w:val="Normal"/>
    <w:link w:val="DocumentMapChar"/>
    <w:uiPriority w:val="99"/>
    <w:semiHidden/>
    <w:unhideWhenUsed/>
    <w:rsid w:val="00C705F6"/>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C705F6"/>
    <w:rPr>
      <w:rFonts w:ascii="Lucida Grande" w:hAnsi="Lucida Grande" w:cs="Lucida Grande"/>
    </w:rPr>
  </w:style>
  <w:style w:type="paragraph" w:styleId="FootnoteText">
    <w:name w:val="footnote text"/>
    <w:basedOn w:val="Normal"/>
    <w:link w:val="FootnoteTextChar"/>
    <w:uiPriority w:val="99"/>
    <w:unhideWhenUsed/>
    <w:qFormat/>
    <w:rsid w:val="00C705F6"/>
    <w:pPr>
      <w:spacing w:after="0" w:line="240" w:lineRule="auto"/>
    </w:pPr>
    <w:rPr>
      <w:rFonts w:ascii="Georgia" w:eastAsiaTheme="minorEastAsia" w:hAnsi="Georgia" w:cstheme="minorBidi"/>
      <w:sz w:val="24"/>
      <w:szCs w:val="24"/>
    </w:rPr>
  </w:style>
  <w:style w:type="character" w:customStyle="1" w:styleId="FootnoteTextChar">
    <w:name w:val="Footnote Text Char"/>
    <w:basedOn w:val="DefaultParagraphFont"/>
    <w:link w:val="FootnoteText"/>
    <w:uiPriority w:val="99"/>
    <w:rsid w:val="00C705F6"/>
    <w:rPr>
      <w:rFonts w:ascii="Georgia" w:hAnsi="Georgia"/>
    </w:rPr>
  </w:style>
  <w:style w:type="character" w:styleId="FootnoteReference">
    <w:name w:val="footnote reference"/>
    <w:aliases w:val="FN Ref,footnote reference"/>
    <w:basedOn w:val="DefaultParagraphFont"/>
    <w:uiPriority w:val="99"/>
    <w:unhideWhenUsed/>
    <w:qFormat/>
    <w:rsid w:val="00C705F6"/>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C705F6"/>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uiPriority w:val="9"/>
    <w:qFormat/>
    <w:rsid w:val="00C705F6"/>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ascii="Georgia" w:eastAsiaTheme="majorEastAsia" w:hAnsi="Georgia" w:cstheme="majorBidi"/>
      <w:b/>
      <w:bCs/>
      <w:sz w:val="52"/>
      <w:szCs w:val="32"/>
    </w:rPr>
  </w:style>
  <w:style w:type="paragraph" w:styleId="Heading2">
    <w:name w:val="heading 2"/>
    <w:aliases w:val="Hat"/>
    <w:basedOn w:val="Normal"/>
    <w:next w:val="Normal"/>
    <w:link w:val="Heading2Char"/>
    <w:uiPriority w:val="1"/>
    <w:unhideWhenUsed/>
    <w:qFormat/>
    <w:rsid w:val="00C705F6"/>
    <w:pPr>
      <w:keepNext/>
      <w:keepLines/>
      <w:pageBreakBefore/>
      <w:spacing w:before="480" w:after="0" w:line="240" w:lineRule="auto"/>
      <w:jc w:val="center"/>
      <w:outlineLvl w:val="1"/>
    </w:pPr>
    <w:rPr>
      <w:rFonts w:ascii="Georgia" w:eastAsiaTheme="majorEastAsia" w:hAnsi="Georgia" w:cstheme="majorBidi"/>
      <w:b/>
      <w:bCs/>
      <w:sz w:val="44"/>
      <w:szCs w:val="44"/>
      <w:u w:val="double"/>
    </w:rPr>
  </w:style>
  <w:style w:type="paragraph" w:styleId="Heading3">
    <w:name w:val="heading 3"/>
    <w:aliases w:val="Block"/>
    <w:basedOn w:val="Normal"/>
    <w:next w:val="Normal"/>
    <w:link w:val="Heading3Char"/>
    <w:uiPriority w:val="9"/>
    <w:unhideWhenUsed/>
    <w:qFormat/>
    <w:rsid w:val="00C705F6"/>
    <w:pPr>
      <w:keepNext/>
      <w:keepLines/>
      <w:pageBreakBefore/>
      <w:spacing w:before="200" w:after="0" w:line="240" w:lineRule="auto"/>
      <w:jc w:val="center"/>
      <w:outlineLvl w:val="2"/>
    </w:pPr>
    <w:rPr>
      <w:rFonts w:ascii="Georgia" w:eastAsiaTheme="majorEastAsia" w:hAnsi="Georgia" w:cstheme="majorBidi"/>
      <w:b/>
      <w:bCs/>
      <w:sz w:val="32"/>
      <w:szCs w:val="32"/>
      <w:u w:val="single"/>
    </w:rPr>
  </w:style>
  <w:style w:type="paragraph" w:styleId="Heading4">
    <w:name w:val="heading 4"/>
    <w:aliases w:val="Tag"/>
    <w:basedOn w:val="Normal"/>
    <w:next w:val="Normal"/>
    <w:link w:val="Heading4Char"/>
    <w:uiPriority w:val="9"/>
    <w:unhideWhenUsed/>
    <w:qFormat/>
    <w:rsid w:val="00C705F6"/>
    <w:pPr>
      <w:keepNext/>
      <w:keepLines/>
      <w:spacing w:before="200" w:after="0" w:line="240" w:lineRule="auto"/>
      <w:outlineLvl w:val="3"/>
    </w:pPr>
    <w:rPr>
      <w:rFonts w:ascii="Georgia" w:eastAsiaTheme="majorEastAsia" w:hAnsi="Georgia" w:cstheme="majorBidi"/>
      <w:b/>
      <w:bCs/>
      <w:sz w:val="24"/>
      <w:szCs w:val="26"/>
    </w:rPr>
  </w:style>
  <w:style w:type="character" w:default="1" w:styleId="DefaultParagraphFont">
    <w:name w:val="Default Paragraph Font"/>
    <w:uiPriority w:val="1"/>
    <w:semiHidden/>
    <w:unhideWhenUsed/>
    <w:rsid w:val="00C705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05F6"/>
  </w:style>
  <w:style w:type="character" w:customStyle="1" w:styleId="Heading1Char">
    <w:name w:val="Heading 1 Char"/>
    <w:aliases w:val="Pocket Char"/>
    <w:basedOn w:val="DefaultParagraphFont"/>
    <w:link w:val="Heading1"/>
    <w:uiPriority w:val="9"/>
    <w:rsid w:val="00C705F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1"/>
    <w:rsid w:val="00C705F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705F6"/>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C705F6"/>
    <w:rPr>
      <w:rFonts w:ascii="Georgia" w:eastAsiaTheme="majorEastAsia" w:hAnsi="Georgia" w:cstheme="majorBidi"/>
      <w:b/>
      <w:bCs/>
      <w:szCs w:val="26"/>
    </w:rPr>
  </w:style>
  <w:style w:type="character" w:customStyle="1" w:styleId="Style13ptBold">
    <w:name w:val="Style 13 pt Bold"/>
    <w:aliases w:val="Cite"/>
    <w:basedOn w:val="DefaultParagraphFont"/>
    <w:uiPriority w:val="1"/>
    <w:qFormat/>
    <w:rsid w:val="00C705F6"/>
    <w:rPr>
      <w:b/>
      <w:sz w:val="24"/>
      <w:u w:val="single"/>
    </w:rPr>
  </w:style>
  <w:style w:type="character" w:customStyle="1" w:styleId="StyleUnderline">
    <w:name w:val="Style Underline"/>
    <w:aliases w:val="Underline"/>
    <w:basedOn w:val="DefaultParagraphFont"/>
    <w:uiPriority w:val="1"/>
    <w:qFormat/>
    <w:rsid w:val="00C705F6"/>
    <w:rPr>
      <w:b/>
      <w:sz w:val="24"/>
      <w:u w:val="single"/>
    </w:rPr>
  </w:style>
  <w:style w:type="character" w:styleId="Emphasis">
    <w:name w:val="Emphasis"/>
    <w:basedOn w:val="DefaultParagraphFont"/>
    <w:uiPriority w:val="20"/>
    <w:qFormat/>
    <w:rsid w:val="00C705F6"/>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C705F6"/>
    <w:rPr>
      <w:color w:val="auto"/>
      <w:u w:val="none"/>
    </w:rPr>
  </w:style>
  <w:style w:type="character" w:styleId="Hyperlink">
    <w:name w:val="Hyperlink"/>
    <w:basedOn w:val="DefaultParagraphFont"/>
    <w:uiPriority w:val="99"/>
    <w:unhideWhenUsed/>
    <w:rsid w:val="00C705F6"/>
    <w:rPr>
      <w:color w:val="auto"/>
      <w:u w:val="none"/>
    </w:rPr>
  </w:style>
  <w:style w:type="paragraph" w:styleId="DocumentMap">
    <w:name w:val="Document Map"/>
    <w:basedOn w:val="Normal"/>
    <w:link w:val="DocumentMapChar"/>
    <w:uiPriority w:val="99"/>
    <w:semiHidden/>
    <w:unhideWhenUsed/>
    <w:rsid w:val="00C705F6"/>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C705F6"/>
    <w:rPr>
      <w:rFonts w:ascii="Lucida Grande" w:hAnsi="Lucida Grande" w:cs="Lucida Grande"/>
    </w:rPr>
  </w:style>
  <w:style w:type="paragraph" w:styleId="FootnoteText">
    <w:name w:val="footnote text"/>
    <w:basedOn w:val="Normal"/>
    <w:link w:val="FootnoteTextChar"/>
    <w:uiPriority w:val="99"/>
    <w:unhideWhenUsed/>
    <w:qFormat/>
    <w:rsid w:val="00C705F6"/>
    <w:pPr>
      <w:spacing w:after="0" w:line="240" w:lineRule="auto"/>
    </w:pPr>
    <w:rPr>
      <w:rFonts w:ascii="Georgia" w:eastAsiaTheme="minorEastAsia" w:hAnsi="Georgia" w:cstheme="minorBidi"/>
      <w:sz w:val="24"/>
      <w:szCs w:val="24"/>
    </w:rPr>
  </w:style>
  <w:style w:type="character" w:customStyle="1" w:styleId="FootnoteTextChar">
    <w:name w:val="Footnote Text Char"/>
    <w:basedOn w:val="DefaultParagraphFont"/>
    <w:link w:val="FootnoteText"/>
    <w:uiPriority w:val="99"/>
    <w:rsid w:val="00C705F6"/>
    <w:rPr>
      <w:rFonts w:ascii="Georgia" w:hAnsi="Georgia"/>
    </w:rPr>
  </w:style>
  <w:style w:type="character" w:styleId="FootnoteReference">
    <w:name w:val="footnote reference"/>
    <w:aliases w:val="FN Ref,footnote reference"/>
    <w:basedOn w:val="DefaultParagraphFont"/>
    <w:uiPriority w:val="99"/>
    <w:unhideWhenUsed/>
    <w:qFormat/>
    <w:rsid w:val="00C70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erriam-webster.com/dictionary/polic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ollinsdictionary.com/dictionary/english/private-ownership" TargetMode="External"/><Relationship Id="rId10" Type="http://schemas.openxmlformats.org/officeDocument/2006/relationships/hyperlink" Target="http://www.merriam-webster.com/dictionary/publi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4A23F-1459-C04B-BF9D-B3478104C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662</Words>
  <Characters>3774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4428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cp:revision>
  <dcterms:created xsi:type="dcterms:W3CDTF">2016-03-16T18:45:00Z</dcterms:created>
  <dcterms:modified xsi:type="dcterms:W3CDTF">2016-03-16T18:46:00Z</dcterms:modified>
  <cp:category/>
</cp:coreProperties>
</file>